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Lüftung</w:t>
            </w:r>
          </w:p>
          <w:p>
            <w:pPr>
              <w:spacing w:before="0" w:after="0"/>
            </w:pPr>
            <w:r>
              <w:t>Ganzes Haus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Brandschutzklappen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3923083" name="08908230-c39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5483000" name="08908230-c39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276270" name="1236c100-c39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3814688" name="1236c100-c39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Fenster</w:t>
            </w:r>
          </w:p>
          <w:p>
            <w:pPr>
              <w:spacing w:before="0" w:after="0"/>
            </w:pPr>
            <w:r>
              <w:t>1.-3.OG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Fensterkitt /Anschlagkitt </w:t>
            </w:r>
          </w:p>
          <w:p>
            <w:pPr>
              <w:spacing w:before="0" w:after="0"/>
            </w:pPr>
            <w:r>
              <w:t>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540206" name="45c86f80-c3a1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1768279" name="45c86f80-c3a1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564547" name="4acb3df0-c3a1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3158169" name="4acb3df0-c3a1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2.OG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neuer als 1990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8731795" name="7ca00a20-c3b7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3948083" name="7ca00a20-c3b7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34887513" name="80f00350-c3b7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2032314" name="80f00350-c3b7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Warenlift</w:t>
            </w:r>
          </w:p>
          <w:p>
            <w:pPr>
              <w:spacing w:before="0" w:after="0"/>
            </w:pPr>
            <w:r>
              <w:t>ganzes Haus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diverse </w:t>
            </w:r>
          </w:p>
          <w:p>
            <w:pPr>
              <w:spacing w:before="0" w:after="0"/>
            </w:pPr>
            <w:r>
              <w:t>Liftschacht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5136661" name="88545680-c3b9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0323341" name="88545680-c3b9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0368324" name="91fdf0b0-c3b9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455236" name="91fdf0b0-c3b9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PAK: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Maschinenraum </w:t>
            </w:r>
          </w:p>
          <w:p>
            <w:pPr>
              <w:spacing w:before="0" w:after="0"/>
            </w:pPr>
            <w:r>
              <w:t>2UG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Bremsbeläge</w:t>
            </w:r>
          </w:p>
          <w:p>
            <w:pPr>
              <w:spacing w:before="0" w:after="0"/>
            </w:pPr>
            <w:r>
              <w:t>Lift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3439791" name="b9c192d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7032970" name="b9c192d0-c3c5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5582473" name="c624599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5495820" name="c6245990-c3c5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2UG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Waschbecken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174763" name="ff12c84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7280831" name="ff12c840-c3c5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5320739" name="03811ee0-c3c6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509403" name="03811ee0-c3c6-11f0-b1f6-79da1a92a5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Seestrasse 346, 8038 Zürich</w:t>
          </w:r>
        </w:p>
        <w:p>
          <w:pPr>
            <w:spacing w:before="0" w:after="0"/>
          </w:pPr>
          <w:r>
            <w:t>564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